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2D681677" w14:textId="77777777" w:rsidR="00292523"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p w14:paraId="047E9EBF" w14:textId="77777777" w:rsidR="000C3FF4" w:rsidRPr="001F3060" w:rsidRDefault="000C3FF4" w:rsidP="00564165">
            <w:pPr>
              <w:pStyle w:val="Default"/>
              <w:jc w:val="center"/>
              <w:rPr>
                <w:rFonts w:ascii="Calibri Light" w:hAnsi="Calibri Light"/>
                <w:b/>
                <w:bCs/>
                <w:color w:val="auto"/>
                <w:sz w:val="20"/>
                <w:szCs w:val="20"/>
              </w:rPr>
            </w:pP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69942653" w14:textId="252E4EA4" w:rsidR="00292523" w:rsidRDefault="000C3FF4" w:rsidP="00564165">
            <w:pPr>
              <w:pStyle w:val="Default"/>
              <w:jc w:val="center"/>
              <w:rPr>
                <w:rFonts w:ascii="Calibri Light" w:hAnsi="Calibri Light" w:cs="Calibri Light"/>
                <w:b/>
                <w:bCs/>
                <w:color w:val="auto"/>
                <w:sz w:val="22"/>
                <w:szCs w:val="22"/>
              </w:rPr>
            </w:pPr>
            <w:r w:rsidRPr="00875774">
              <w:rPr>
                <w:rFonts w:ascii="Calibri Light" w:hAnsi="Calibri Light" w:cs="Calibri Light"/>
                <w:b/>
                <w:bCs/>
                <w:color w:val="auto"/>
                <w:sz w:val="22"/>
                <w:szCs w:val="22"/>
              </w:rPr>
              <w:t xml:space="preserve">z dnia </w:t>
            </w:r>
            <w:r>
              <w:rPr>
                <w:rFonts w:ascii="Calibri Light" w:hAnsi="Calibri Light" w:cs="Calibri Light"/>
                <w:b/>
                <w:bCs/>
                <w:color w:val="auto"/>
                <w:sz w:val="22"/>
                <w:szCs w:val="22"/>
              </w:rPr>
              <w:t>1</w:t>
            </w:r>
            <w:r w:rsidR="00F870FE">
              <w:rPr>
                <w:rFonts w:ascii="Calibri Light" w:hAnsi="Calibri Light" w:cs="Calibri Light"/>
                <w:b/>
                <w:bCs/>
                <w:color w:val="auto"/>
                <w:sz w:val="22"/>
                <w:szCs w:val="22"/>
              </w:rPr>
              <w:t>4</w:t>
            </w:r>
            <w:r>
              <w:rPr>
                <w:rFonts w:ascii="Calibri Light" w:hAnsi="Calibri Light" w:cs="Calibri Light"/>
                <w:b/>
                <w:bCs/>
                <w:color w:val="auto"/>
                <w:sz w:val="22"/>
                <w:szCs w:val="22"/>
              </w:rPr>
              <w:t>.</w:t>
            </w:r>
            <w:r w:rsidR="00F870FE">
              <w:rPr>
                <w:rFonts w:ascii="Calibri Light" w:hAnsi="Calibri Light" w:cs="Calibri Light"/>
                <w:b/>
                <w:bCs/>
                <w:color w:val="auto"/>
                <w:sz w:val="22"/>
                <w:szCs w:val="22"/>
              </w:rPr>
              <w:t>11</w:t>
            </w:r>
            <w:r>
              <w:rPr>
                <w:rFonts w:ascii="Calibri Light" w:hAnsi="Calibri Light" w:cs="Calibri Light"/>
                <w:b/>
                <w:bCs/>
                <w:color w:val="auto"/>
                <w:sz w:val="22"/>
                <w:szCs w:val="22"/>
              </w:rPr>
              <w:t>.2025</w:t>
            </w:r>
            <w:r w:rsidRPr="00875774">
              <w:rPr>
                <w:rFonts w:ascii="Calibri Light" w:hAnsi="Calibri Light" w:cs="Calibri Light"/>
                <w:b/>
                <w:bCs/>
                <w:color w:val="auto"/>
                <w:sz w:val="22"/>
                <w:szCs w:val="22"/>
              </w:rPr>
              <w:t xml:space="preserve"> r., l.dz. 0</w:t>
            </w:r>
            <w:r w:rsidR="00181C96">
              <w:rPr>
                <w:rFonts w:ascii="Calibri Light" w:hAnsi="Calibri Light" w:cs="Calibri Light"/>
                <w:b/>
                <w:bCs/>
                <w:color w:val="auto"/>
                <w:sz w:val="22"/>
                <w:szCs w:val="22"/>
              </w:rPr>
              <w:t>2</w:t>
            </w:r>
            <w:r>
              <w:rPr>
                <w:rFonts w:ascii="Calibri Light" w:hAnsi="Calibri Light" w:cs="Calibri Light"/>
                <w:b/>
                <w:bCs/>
                <w:color w:val="auto"/>
                <w:sz w:val="22"/>
                <w:szCs w:val="22"/>
              </w:rPr>
              <w:t>_</w:t>
            </w:r>
            <w:r w:rsidR="00F870FE">
              <w:rPr>
                <w:rFonts w:ascii="Calibri Light" w:hAnsi="Calibri Light" w:cs="Calibri Light"/>
                <w:b/>
                <w:bCs/>
                <w:color w:val="auto"/>
                <w:sz w:val="22"/>
                <w:szCs w:val="22"/>
              </w:rPr>
              <w:t>11</w:t>
            </w:r>
            <w:r w:rsidRPr="00875774">
              <w:rPr>
                <w:rFonts w:ascii="Calibri Light" w:hAnsi="Calibri Light" w:cs="Calibri Light"/>
                <w:b/>
                <w:bCs/>
                <w:color w:val="auto"/>
                <w:sz w:val="22"/>
                <w:szCs w:val="22"/>
              </w:rPr>
              <w:t>_202</w:t>
            </w:r>
            <w:r>
              <w:rPr>
                <w:rFonts w:ascii="Calibri Light" w:hAnsi="Calibri Light" w:cs="Calibri Light"/>
                <w:b/>
                <w:bCs/>
                <w:color w:val="auto"/>
                <w:sz w:val="22"/>
                <w:szCs w:val="22"/>
              </w:rPr>
              <w:t>5</w:t>
            </w:r>
            <w:r w:rsidRPr="00875774">
              <w:rPr>
                <w:rFonts w:ascii="Calibri Light" w:hAnsi="Calibri Light" w:cs="Calibri Light"/>
                <w:b/>
                <w:bCs/>
                <w:color w:val="auto"/>
                <w:sz w:val="22"/>
                <w:szCs w:val="22"/>
              </w:rPr>
              <w:t>_FEWM_1_</w:t>
            </w:r>
            <w:r>
              <w:rPr>
                <w:rFonts w:ascii="Calibri Light" w:hAnsi="Calibri Light" w:cs="Calibri Light"/>
                <w:b/>
                <w:bCs/>
                <w:color w:val="auto"/>
                <w:sz w:val="22"/>
                <w:szCs w:val="22"/>
              </w:rPr>
              <w:t>2</w:t>
            </w:r>
            <w:r w:rsidRPr="00875774">
              <w:rPr>
                <w:rFonts w:ascii="Calibri Light" w:hAnsi="Calibri Light" w:cs="Calibri Light"/>
                <w:b/>
                <w:bCs/>
                <w:color w:val="auto"/>
                <w:sz w:val="22"/>
                <w:szCs w:val="22"/>
              </w:rPr>
              <w:t>_</w:t>
            </w:r>
            <w:r>
              <w:rPr>
                <w:rFonts w:ascii="Calibri Light" w:hAnsi="Calibri Light" w:cs="Calibri Light"/>
                <w:b/>
                <w:bCs/>
                <w:color w:val="auto"/>
                <w:sz w:val="22"/>
                <w:szCs w:val="22"/>
              </w:rPr>
              <w:t>Alkaz</w:t>
            </w:r>
          </w:p>
          <w:p w14:paraId="40AAD7EF" w14:textId="61DBFAAE" w:rsidR="000C3FF4" w:rsidRPr="001F3060" w:rsidRDefault="000C3FF4" w:rsidP="00564165">
            <w:pPr>
              <w:pStyle w:val="Default"/>
              <w:jc w:val="center"/>
              <w:rPr>
                <w:rFonts w:ascii="Calibri Light" w:hAnsi="Calibri Light"/>
                <w:b/>
                <w:bCs/>
                <w:color w:val="auto"/>
                <w:sz w:val="20"/>
                <w:szCs w:val="20"/>
              </w:rPr>
            </w:pP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5F0614AF" w:rsidR="001C5207" w:rsidRDefault="001C5207" w:rsidP="00977F0E">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w:t>
            </w:r>
            <w:r w:rsidR="000C3FF4" w:rsidRPr="00875774">
              <w:rPr>
                <w:rFonts w:ascii="Calibri Light" w:hAnsi="Calibri Light" w:cs="Calibri Light"/>
                <w:sz w:val="20"/>
                <w:szCs w:val="20"/>
              </w:rPr>
              <w:t xml:space="preserve"> Dostawa</w:t>
            </w:r>
            <w:r w:rsidR="000C3FF4">
              <w:rPr>
                <w:rFonts w:ascii="Calibri Light" w:hAnsi="Calibri Light" w:cs="Calibri Light"/>
                <w:sz w:val="20"/>
                <w:szCs w:val="20"/>
              </w:rPr>
              <w:t xml:space="preserve"> </w:t>
            </w:r>
            <w:r w:rsidR="00181C96">
              <w:rPr>
                <w:rFonts w:ascii="Calibri Light" w:hAnsi="Calibri Light" w:cs="Calibri Light"/>
                <w:sz w:val="20"/>
                <w:szCs w:val="20"/>
              </w:rPr>
              <w:t>regałów</w:t>
            </w:r>
            <w:r w:rsidR="000C3FF4">
              <w:rPr>
                <w:rFonts w:ascii="Calibri Light" w:hAnsi="Calibri Light" w:cs="Calibri Light"/>
                <w:sz w:val="20"/>
                <w:szCs w:val="20"/>
              </w:rPr>
              <w:t xml:space="preserve"> </w:t>
            </w:r>
            <w:r w:rsidR="000C3FF4" w:rsidRPr="00875774">
              <w:rPr>
                <w:rFonts w:ascii="Calibri Light" w:hAnsi="Calibri Light" w:cs="Calibri Light"/>
                <w:sz w:val="20"/>
                <w:szCs w:val="20"/>
              </w:rPr>
              <w:t xml:space="preserve">dla </w:t>
            </w:r>
            <w:r w:rsidR="000C3FF4">
              <w:t xml:space="preserve"> </w:t>
            </w:r>
            <w:r w:rsidR="000C3FF4" w:rsidRPr="00237769">
              <w:rPr>
                <w:rFonts w:ascii="Calibri Light" w:hAnsi="Calibri Light" w:cs="Calibri Light"/>
                <w:sz w:val="20"/>
                <w:szCs w:val="20"/>
              </w:rPr>
              <w:t>ALKAZ PLASTICS S</w:t>
            </w:r>
            <w:r w:rsidR="000C3FF4">
              <w:rPr>
                <w:rFonts w:ascii="Calibri Light" w:hAnsi="Calibri Light" w:cs="Calibri Light"/>
                <w:sz w:val="20"/>
                <w:szCs w:val="20"/>
              </w:rPr>
              <w:t>.</w:t>
            </w:r>
            <w:r w:rsidR="000C3FF4" w:rsidRPr="00237769">
              <w:rPr>
                <w:rFonts w:ascii="Calibri Light" w:hAnsi="Calibri Light" w:cs="Calibri Light"/>
                <w:sz w:val="20"/>
                <w:szCs w:val="20"/>
              </w:rPr>
              <w:t>A</w:t>
            </w:r>
            <w:r w:rsidR="000C3FF4">
              <w:rPr>
                <w:rFonts w:ascii="Calibri Light" w:hAnsi="Calibri Light" w:cs="Calibri Light"/>
                <w:b/>
                <w:sz w:val="20"/>
                <w:szCs w:val="20"/>
              </w:rPr>
              <w:t xml:space="preserve"> </w:t>
            </w:r>
            <w:r w:rsidR="00D462B1">
              <w:rPr>
                <w:rFonts w:ascii="Calibri Light" w:hAnsi="Calibri Light" w:cs="Calibri Light"/>
                <w:b/>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E81696"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F870FE">
              <w:rPr>
                <w:rFonts w:ascii="Calibri Light" w:eastAsia="Times New Roman" w:hAnsi="Calibri Light"/>
                <w:sz w:val="18"/>
                <w:szCs w:val="18"/>
                <w:lang w:eastAsia="pl-PL"/>
              </w:rPr>
              <w:t>Deklaracja zgodności dostawy z zamówieniem</w:t>
            </w:r>
            <w:r w:rsidR="00485DCC" w:rsidRPr="00485DCC">
              <w:rPr>
                <w:rFonts w:ascii="Calibri Light" w:eastAsia="Times New Roman" w:hAnsi="Calibri Light"/>
                <w:sz w:val="18"/>
                <w:szCs w:val="18"/>
                <w:lang w:eastAsia="pl-PL"/>
              </w:rPr>
              <w:t xml:space="preserve"> </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4D228738"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F870FE" w:rsidRPr="00F870FE">
        <w:rPr>
          <w:rFonts w:ascii="Calibri Light" w:hAnsi="Calibri Light"/>
          <w:sz w:val="20"/>
          <w:szCs w:val="20"/>
        </w:rPr>
        <w:t>0</w:t>
      </w:r>
      <w:r w:rsidR="00181C96">
        <w:rPr>
          <w:rFonts w:ascii="Calibri Light" w:hAnsi="Calibri Light"/>
          <w:sz w:val="20"/>
          <w:szCs w:val="20"/>
        </w:rPr>
        <w:t>2</w:t>
      </w:r>
      <w:r w:rsidR="00F870FE" w:rsidRPr="00F870FE">
        <w:rPr>
          <w:rFonts w:ascii="Calibri Light" w:hAnsi="Calibri Light"/>
          <w:sz w:val="20"/>
          <w:szCs w:val="20"/>
        </w:rPr>
        <w:t>_11_2025_FEWM_1_2_Alkaz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5E988F53"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F870FE" w:rsidRPr="00F870FE">
        <w:rPr>
          <w:rFonts w:ascii="Calibri Light" w:hAnsi="Calibri Light"/>
          <w:sz w:val="20"/>
          <w:szCs w:val="20"/>
        </w:rPr>
        <w:t>0</w:t>
      </w:r>
      <w:r w:rsidR="00181C96">
        <w:rPr>
          <w:rFonts w:ascii="Calibri Light" w:hAnsi="Calibri Light"/>
          <w:sz w:val="20"/>
          <w:szCs w:val="20"/>
        </w:rPr>
        <w:t>2</w:t>
      </w:r>
      <w:r w:rsidR="00F870FE" w:rsidRPr="00F870FE">
        <w:rPr>
          <w:rFonts w:ascii="Calibri Light" w:hAnsi="Calibri Light"/>
          <w:sz w:val="20"/>
          <w:szCs w:val="20"/>
        </w:rPr>
        <w:t>_11_2025_FEWM_1_2_Alkaz</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0942BD">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0942BD">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6542E460" w14:textId="77777777" w:rsidR="000942BD" w:rsidRDefault="000942BD" w:rsidP="000942BD">
      <w:pPr>
        <w:spacing w:after="60" w:line="256" w:lineRule="auto"/>
        <w:jc w:val="center"/>
        <w:rPr>
          <w:rFonts w:ascii="Calibri Light" w:eastAsia="Times New Roman" w:hAnsi="Calibri Light" w:cs="Calibri Light"/>
          <w:b/>
          <w:kern w:val="2"/>
          <w14:ligatures w14:val="standardContextual"/>
        </w:rPr>
      </w:pPr>
    </w:p>
    <w:p w14:paraId="24D65C67" w14:textId="7FD3391C" w:rsidR="000942BD" w:rsidRPr="007F2C3A" w:rsidRDefault="000942BD" w:rsidP="000942BD">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4EA3AD17" w14:textId="77777777" w:rsidR="000942BD" w:rsidRDefault="000942BD" w:rsidP="000942BD">
      <w:pPr>
        <w:spacing w:after="60" w:line="256" w:lineRule="auto"/>
        <w:rPr>
          <w:rFonts w:ascii="Calibri Light" w:hAnsi="Calibri Light" w:cs="Calibri Light"/>
          <w:color w:val="262626" w:themeColor="text1" w:themeTint="D9"/>
          <w:kern w:val="2"/>
          <w14:ligatures w14:val="standardContextual"/>
        </w:rPr>
      </w:pPr>
    </w:p>
    <w:p w14:paraId="783424BE" w14:textId="77777777" w:rsidR="000942BD" w:rsidRDefault="000942BD" w:rsidP="000942BD">
      <w:pPr>
        <w:spacing w:after="60" w:line="256" w:lineRule="auto"/>
        <w:rPr>
          <w:rFonts w:ascii="Calibri Light" w:hAnsi="Calibri Light" w:cs="Calibri Light"/>
          <w:color w:val="262626" w:themeColor="text1" w:themeTint="D9"/>
          <w:kern w:val="2"/>
          <w14:ligatures w14:val="standardContextual"/>
        </w:rPr>
      </w:pPr>
    </w:p>
    <w:p w14:paraId="0372819E" w14:textId="07A38F3A" w:rsidR="000942BD" w:rsidRPr="002E538B" w:rsidRDefault="000942BD" w:rsidP="000942BD">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w:t>
      </w:r>
      <w:r>
        <w:rPr>
          <w:rFonts w:ascii="Calibri Light" w:hAnsi="Calibri Light" w:cs="Calibri Light"/>
          <w:i/>
          <w:iCs/>
          <w:color w:val="262626" w:themeColor="text1" w:themeTint="D9"/>
          <w:kern w:val="2"/>
          <w14:ligatures w14:val="standardContextual"/>
        </w:rPr>
        <w:t xml:space="preserve"> model</w:t>
      </w:r>
      <w:r w:rsidRPr="002E538B">
        <w:rPr>
          <w:rFonts w:ascii="Calibri Light" w:hAnsi="Calibri Light" w:cs="Calibri Light"/>
          <w:i/>
          <w:iCs/>
          <w:color w:val="262626" w:themeColor="text1" w:themeTint="D9"/>
          <w:kern w:val="2"/>
          <w14:ligatures w14:val="standardContextual"/>
        </w:rPr>
        <w:t xml:space="preserve"> – jeżeli posiada</w:t>
      </w:r>
      <w:r w:rsidRPr="002E538B">
        <w:rPr>
          <w:rFonts w:ascii="Calibri Light" w:hAnsi="Calibri Light" w:cs="Calibri Light"/>
          <w:color w:val="262626" w:themeColor="text1" w:themeTint="D9"/>
          <w:kern w:val="2"/>
          <w14:ligatures w14:val="standardContextual"/>
        </w:rPr>
        <w:t>):</w:t>
      </w:r>
    </w:p>
    <w:p w14:paraId="596BF021" w14:textId="77777777" w:rsidR="004D4E07" w:rsidRPr="004D4E07" w:rsidRDefault="004D4E07" w:rsidP="004D4E07">
      <w:pPr>
        <w:tabs>
          <w:tab w:val="left" w:pos="2490"/>
        </w:tabs>
        <w:jc w:val="center"/>
        <w:rPr>
          <w:rFonts w:asciiTheme="majorHAnsi" w:hAnsiTheme="majorHAnsi" w:cstheme="majorHAnsi"/>
          <w:sz w:val="20"/>
          <w:szCs w:val="20"/>
        </w:rPr>
      </w:pPr>
    </w:p>
    <w:tbl>
      <w:tblPr>
        <w:tblStyle w:val="Tabela-Siatka"/>
        <w:tblW w:w="0" w:type="auto"/>
        <w:tblLook w:val="04A0" w:firstRow="1" w:lastRow="0" w:firstColumn="1" w:lastColumn="0" w:noHBand="0" w:noVBand="1"/>
      </w:tblPr>
      <w:tblGrid>
        <w:gridCol w:w="3676"/>
        <w:gridCol w:w="2693"/>
        <w:gridCol w:w="2693"/>
      </w:tblGrid>
      <w:tr w:rsidR="00485DCC" w:rsidRPr="004D4E07" w14:paraId="4AB4B88B" w14:textId="77777777" w:rsidTr="00D33A63">
        <w:tc>
          <w:tcPr>
            <w:tcW w:w="3676" w:type="dxa"/>
          </w:tcPr>
          <w:p w14:paraId="038C467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37776EA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7BDC3A47"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0C3FF4" w:rsidRPr="004D4E07" w14:paraId="5F1F67A1" w14:textId="77777777" w:rsidTr="00D33A63">
        <w:tc>
          <w:tcPr>
            <w:tcW w:w="3676" w:type="dxa"/>
          </w:tcPr>
          <w:p w14:paraId="121884FD" w14:textId="6B1F3235" w:rsidR="000C3FF4" w:rsidRPr="00D5177D" w:rsidRDefault="00181C96" w:rsidP="000C3FF4">
            <w:pPr>
              <w:pStyle w:val="Akapitzlist"/>
              <w:numPr>
                <w:ilvl w:val="0"/>
                <w:numId w:val="31"/>
              </w:numPr>
              <w:rPr>
                <w:rFonts w:asciiTheme="majorHAnsi" w:hAnsiTheme="majorHAnsi" w:cstheme="majorHAnsi"/>
              </w:rPr>
            </w:pPr>
            <w:r>
              <w:rPr>
                <w:rFonts w:ascii="Calibri Light" w:hAnsi="Calibri Light" w:cs="Calibri Light"/>
              </w:rPr>
              <w:t>Regały</w:t>
            </w:r>
            <w:r w:rsidR="000C3FF4" w:rsidRPr="000C3FF4">
              <w:rPr>
                <w:rFonts w:ascii="Calibri Light" w:hAnsi="Calibri Light" w:cs="Calibri Light"/>
              </w:rPr>
              <w:t xml:space="preserve"> szt. 1, </w:t>
            </w:r>
          </w:p>
        </w:tc>
        <w:tc>
          <w:tcPr>
            <w:tcW w:w="2693" w:type="dxa"/>
          </w:tcPr>
          <w:p w14:paraId="51B2A53E" w14:textId="77777777" w:rsidR="000C3FF4" w:rsidRPr="004D4E07" w:rsidRDefault="000C3FF4" w:rsidP="000C3FF4">
            <w:pPr>
              <w:rPr>
                <w:rFonts w:asciiTheme="majorHAnsi" w:hAnsiTheme="majorHAnsi" w:cstheme="majorHAnsi"/>
                <w:sz w:val="20"/>
                <w:szCs w:val="20"/>
              </w:rPr>
            </w:pPr>
          </w:p>
        </w:tc>
        <w:tc>
          <w:tcPr>
            <w:tcW w:w="2693" w:type="dxa"/>
          </w:tcPr>
          <w:p w14:paraId="4D7A125D" w14:textId="77777777" w:rsidR="000C3FF4" w:rsidRPr="004D4E07" w:rsidRDefault="000C3FF4" w:rsidP="000C3FF4">
            <w:pPr>
              <w:rPr>
                <w:rFonts w:asciiTheme="majorHAnsi" w:hAnsiTheme="majorHAnsi" w:cstheme="majorHAnsi"/>
                <w:sz w:val="20"/>
                <w:szCs w:val="20"/>
              </w:rPr>
            </w:pPr>
          </w:p>
        </w:tc>
      </w:tr>
    </w:tbl>
    <w:p w14:paraId="5BBA54C7" w14:textId="77777777" w:rsidR="00F53950" w:rsidRDefault="00F53950" w:rsidP="00F53950">
      <w:pPr>
        <w:tabs>
          <w:tab w:val="left" w:pos="2490"/>
        </w:tabs>
        <w:rPr>
          <w:rFonts w:ascii="Calibri Light" w:hAnsi="Calibri Light"/>
          <w:sz w:val="20"/>
          <w:szCs w:val="20"/>
        </w:rPr>
      </w:pPr>
    </w:p>
    <w:p w14:paraId="4D357D85" w14:textId="77777777" w:rsidR="000942BD" w:rsidRDefault="000942BD" w:rsidP="000942BD">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33B8A242" w14:textId="77777777" w:rsidR="000942BD" w:rsidRDefault="000942BD" w:rsidP="00F53950">
      <w:pPr>
        <w:tabs>
          <w:tab w:val="left" w:pos="2490"/>
        </w:tabs>
        <w:rPr>
          <w:rFonts w:ascii="Calibri Light" w:hAnsi="Calibri Light"/>
          <w:sz w:val="20"/>
          <w:szCs w:val="20"/>
        </w:rPr>
      </w:pP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7ECB6A8A"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181C96">
        <w:rPr>
          <w:rFonts w:ascii="Calibri Light" w:hAnsi="Calibri Light"/>
          <w:sz w:val="20"/>
          <w:szCs w:val="20"/>
        </w:rPr>
        <w:t>2</w:t>
      </w:r>
      <w:r w:rsidR="000C3FF4" w:rsidRPr="000C3FF4">
        <w:rPr>
          <w:rFonts w:ascii="Calibri Light" w:hAnsi="Calibri Light"/>
          <w:sz w:val="20"/>
          <w:szCs w:val="20"/>
        </w:rPr>
        <w:t>_</w:t>
      </w:r>
      <w:r w:rsidR="00F870FE">
        <w:rPr>
          <w:rFonts w:ascii="Calibri Light" w:hAnsi="Calibri Light"/>
          <w:sz w:val="20"/>
          <w:szCs w:val="20"/>
        </w:rPr>
        <w:t>11</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2BD"/>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1C96"/>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37BE"/>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10B9"/>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618F"/>
    <w:rsid w:val="007F62F0"/>
    <w:rsid w:val="007F7428"/>
    <w:rsid w:val="008025AC"/>
    <w:rsid w:val="00807420"/>
    <w:rsid w:val="00810E00"/>
    <w:rsid w:val="0081350E"/>
    <w:rsid w:val="00816186"/>
    <w:rsid w:val="008215F4"/>
    <w:rsid w:val="00823A31"/>
    <w:rsid w:val="0082400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0FE"/>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1563</Words>
  <Characters>9382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11</cp:revision>
  <cp:lastPrinted>2015-03-30T11:01:00Z</cp:lastPrinted>
  <dcterms:created xsi:type="dcterms:W3CDTF">2025-07-30T12:54:00Z</dcterms:created>
  <dcterms:modified xsi:type="dcterms:W3CDTF">2025-11-14T15:38:00Z</dcterms:modified>
</cp:coreProperties>
</file>